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38FAA" w14:textId="77777777" w:rsidR="002B59CA" w:rsidRDefault="00086DB0">
      <w:pPr>
        <w:pStyle w:val="Heading1"/>
      </w:pPr>
      <w:r>
        <w:t>Stark County, Ohio – Clothing Resources</w:t>
      </w:r>
    </w:p>
    <w:p w14:paraId="3FDB6A7D" w14:textId="77777777" w:rsidR="002B59CA" w:rsidRPr="00086DB0" w:rsidRDefault="00086DB0" w:rsidP="00086DB0">
      <w:pPr>
        <w:pStyle w:val="ListParagraph"/>
        <w:numPr>
          <w:ilvl w:val="0"/>
          <w:numId w:val="10"/>
        </w:numPr>
        <w:rPr>
          <w:b/>
          <w:bCs/>
        </w:rPr>
      </w:pPr>
      <w:r w:rsidRPr="00086DB0">
        <w:rPr>
          <w:b/>
          <w:bCs/>
        </w:rPr>
        <w:t>Refuge of Hope – Canton, OH</w:t>
      </w:r>
    </w:p>
    <w:p w14:paraId="1E609B28" w14:textId="77777777" w:rsidR="00086DB0" w:rsidRDefault="00086DB0" w:rsidP="00086DB0">
      <w:pPr>
        <w:pStyle w:val="ListParagraph"/>
        <w:numPr>
          <w:ilvl w:val="0"/>
          <w:numId w:val="12"/>
        </w:numPr>
      </w:pPr>
      <w:r>
        <w:t>Provides free clothing and hygiene items</w:t>
      </w:r>
    </w:p>
    <w:p w14:paraId="10F6BAFB" w14:textId="77777777" w:rsidR="00086DB0" w:rsidRDefault="00086DB0" w:rsidP="00086DB0">
      <w:pPr>
        <w:pStyle w:val="ListParagraph"/>
        <w:numPr>
          <w:ilvl w:val="1"/>
          <w:numId w:val="12"/>
        </w:numPr>
      </w:pPr>
      <w:r>
        <w:t>Hours: Monday – Friday, 3:00 PM – 5:00 PM</w:t>
      </w:r>
    </w:p>
    <w:p w14:paraId="5F910F4E" w14:textId="2E04AD22" w:rsidR="002B59CA" w:rsidRDefault="00086DB0" w:rsidP="00086DB0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D26965">
          <w:rPr>
            <w:rStyle w:val="Hyperlink"/>
          </w:rPr>
          <w:t>https://refugeofhope.org/clothing</w:t>
        </w:r>
      </w:hyperlink>
    </w:p>
    <w:p w14:paraId="34207604" w14:textId="77777777" w:rsidR="00086DB0" w:rsidRDefault="00086DB0" w:rsidP="00086DB0">
      <w:pPr>
        <w:pStyle w:val="ListParagraph"/>
        <w:ind w:left="1620"/>
      </w:pPr>
    </w:p>
    <w:p w14:paraId="5B0511A1" w14:textId="77777777" w:rsidR="002B59CA" w:rsidRPr="00086DB0" w:rsidRDefault="00086DB0" w:rsidP="00086DB0">
      <w:pPr>
        <w:pStyle w:val="ListParagraph"/>
        <w:numPr>
          <w:ilvl w:val="0"/>
          <w:numId w:val="10"/>
        </w:numPr>
        <w:rPr>
          <w:b/>
          <w:bCs/>
        </w:rPr>
      </w:pPr>
      <w:r w:rsidRPr="00086DB0">
        <w:rPr>
          <w:b/>
          <w:bCs/>
        </w:rPr>
        <w:t>Faith Community Fellowship – Canton, OH</w:t>
      </w:r>
    </w:p>
    <w:p w14:paraId="6B247CC1" w14:textId="77777777" w:rsidR="00086DB0" w:rsidRDefault="00086DB0" w:rsidP="00086DB0">
      <w:pPr>
        <w:pStyle w:val="ListParagraph"/>
        <w:numPr>
          <w:ilvl w:val="0"/>
          <w:numId w:val="12"/>
        </w:numPr>
      </w:pPr>
      <w:r>
        <w:t>Monthly clothing closet program</w:t>
      </w:r>
    </w:p>
    <w:p w14:paraId="7DA962DB" w14:textId="77777777" w:rsidR="00086DB0" w:rsidRDefault="00086DB0" w:rsidP="00086DB0">
      <w:pPr>
        <w:pStyle w:val="ListParagraph"/>
        <w:numPr>
          <w:ilvl w:val="0"/>
          <w:numId w:val="12"/>
        </w:numPr>
      </w:pPr>
      <w:r>
        <w:t>Provides clothing for families in need</w:t>
      </w:r>
    </w:p>
    <w:p w14:paraId="6C8235B6" w14:textId="2FE860DC" w:rsidR="002B59CA" w:rsidRDefault="00086DB0" w:rsidP="00086DB0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D26965">
          <w:rPr>
            <w:rStyle w:val="Hyperlink"/>
          </w:rPr>
          <w:t>https://www.starkcf.org/the-foundation/nonprofit-directory/nonprofits/faith-community-fellowship</w:t>
        </w:r>
      </w:hyperlink>
    </w:p>
    <w:p w14:paraId="1F18738D" w14:textId="77777777" w:rsidR="00086DB0" w:rsidRDefault="00086DB0" w:rsidP="00086DB0">
      <w:pPr>
        <w:pStyle w:val="ListParagraph"/>
        <w:ind w:left="1620"/>
      </w:pPr>
    </w:p>
    <w:p w14:paraId="5A537A5B" w14:textId="77777777" w:rsidR="002B59CA" w:rsidRPr="00086DB0" w:rsidRDefault="00086DB0" w:rsidP="00086DB0">
      <w:pPr>
        <w:pStyle w:val="ListParagraph"/>
        <w:numPr>
          <w:ilvl w:val="0"/>
          <w:numId w:val="10"/>
        </w:numPr>
        <w:rPr>
          <w:b/>
          <w:bCs/>
        </w:rPr>
      </w:pPr>
      <w:r w:rsidRPr="00086DB0">
        <w:rPr>
          <w:b/>
          <w:bCs/>
        </w:rPr>
        <w:t>North Canton Church of Christ – Clothing Giveaway</w:t>
      </w:r>
    </w:p>
    <w:p w14:paraId="4909A374" w14:textId="77777777" w:rsidR="00086DB0" w:rsidRDefault="00086DB0" w:rsidP="00086DB0">
      <w:pPr>
        <w:pStyle w:val="ListParagraph"/>
        <w:numPr>
          <w:ilvl w:val="0"/>
          <w:numId w:val="12"/>
        </w:numPr>
      </w:pPr>
      <w:r>
        <w:t>Offers monthly clothing giveaways</w:t>
      </w:r>
    </w:p>
    <w:p w14:paraId="31AB4D18" w14:textId="77777777" w:rsidR="00086DB0" w:rsidRDefault="00086DB0" w:rsidP="00086DB0">
      <w:pPr>
        <w:pStyle w:val="ListParagraph"/>
        <w:numPr>
          <w:ilvl w:val="0"/>
          <w:numId w:val="12"/>
        </w:numPr>
      </w:pPr>
      <w:r>
        <w:t>Appointment required</w:t>
      </w:r>
    </w:p>
    <w:p w14:paraId="4F89DCFC" w14:textId="5515ED35" w:rsidR="002B59CA" w:rsidRDefault="00086DB0" w:rsidP="00086DB0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D26965">
          <w:rPr>
            <w:rStyle w:val="Hyperlink"/>
          </w:rPr>
          <w:t>https://northcantonchurch.org/clothing-giveaways</w:t>
        </w:r>
      </w:hyperlink>
    </w:p>
    <w:p w14:paraId="499CD2ED" w14:textId="77777777" w:rsidR="00086DB0" w:rsidRDefault="00086DB0" w:rsidP="00086DB0">
      <w:pPr>
        <w:pStyle w:val="ListParagraph"/>
        <w:ind w:left="1620"/>
      </w:pPr>
    </w:p>
    <w:p w14:paraId="76EF86E9" w14:textId="77777777" w:rsidR="002B59CA" w:rsidRPr="00086DB0" w:rsidRDefault="00086DB0" w:rsidP="00086DB0">
      <w:pPr>
        <w:pStyle w:val="ListParagraph"/>
        <w:numPr>
          <w:ilvl w:val="0"/>
          <w:numId w:val="10"/>
        </w:numPr>
        <w:rPr>
          <w:b/>
          <w:bCs/>
        </w:rPr>
      </w:pPr>
      <w:r w:rsidRPr="00086DB0">
        <w:rPr>
          <w:b/>
          <w:bCs/>
        </w:rPr>
        <w:t>Crossroads United Methodist Church – Free Store &amp; Fresh Market</w:t>
      </w:r>
    </w:p>
    <w:p w14:paraId="7F7C05C6" w14:textId="77777777" w:rsidR="00086DB0" w:rsidRDefault="00086DB0" w:rsidP="00086DB0">
      <w:pPr>
        <w:pStyle w:val="ListParagraph"/>
        <w:numPr>
          <w:ilvl w:val="0"/>
          <w:numId w:val="12"/>
        </w:numPr>
      </w:pPr>
      <w:r>
        <w:t>Provides gently used clothing and household items</w:t>
      </w:r>
    </w:p>
    <w:p w14:paraId="5E1790E7" w14:textId="11FA6361" w:rsidR="002B59CA" w:rsidRDefault="00086DB0" w:rsidP="00086DB0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D26965">
          <w:rPr>
            <w:rStyle w:val="Hyperlink"/>
          </w:rPr>
          <w:t>https://www.starkhelpcentral.com/resource/crossroads-umc-free-store-fresh-market</w:t>
        </w:r>
      </w:hyperlink>
    </w:p>
    <w:p w14:paraId="3037299A" w14:textId="77777777" w:rsidR="00086DB0" w:rsidRDefault="00086DB0" w:rsidP="00086DB0">
      <w:pPr>
        <w:pStyle w:val="ListParagraph"/>
        <w:ind w:left="1620"/>
      </w:pPr>
    </w:p>
    <w:p w14:paraId="491EDC4A" w14:textId="77777777" w:rsidR="002B59CA" w:rsidRPr="00086DB0" w:rsidRDefault="00086DB0" w:rsidP="00086DB0">
      <w:pPr>
        <w:pStyle w:val="ListParagraph"/>
        <w:numPr>
          <w:ilvl w:val="0"/>
          <w:numId w:val="10"/>
        </w:numPr>
        <w:rPr>
          <w:b/>
          <w:bCs/>
        </w:rPr>
      </w:pPr>
      <w:r w:rsidRPr="00086DB0">
        <w:rPr>
          <w:b/>
          <w:bCs/>
        </w:rPr>
        <w:t>Perry Helping Perry – Clothes Closet</w:t>
      </w:r>
    </w:p>
    <w:p w14:paraId="657491EB" w14:textId="77777777" w:rsidR="00086DB0" w:rsidRDefault="00086DB0" w:rsidP="00086DB0">
      <w:pPr>
        <w:pStyle w:val="ListParagraph"/>
        <w:numPr>
          <w:ilvl w:val="0"/>
          <w:numId w:val="12"/>
        </w:numPr>
      </w:pPr>
      <w:r>
        <w:t>Provides clothing for infants, children, and adults</w:t>
      </w:r>
    </w:p>
    <w:p w14:paraId="06553ED8" w14:textId="77777777" w:rsidR="00086DB0" w:rsidRDefault="00086DB0" w:rsidP="00086DB0">
      <w:pPr>
        <w:pStyle w:val="ListParagraph"/>
        <w:numPr>
          <w:ilvl w:val="0"/>
          <w:numId w:val="12"/>
        </w:numPr>
      </w:pPr>
      <w:r>
        <w:t>Also offers other basic needs support</w:t>
      </w:r>
    </w:p>
    <w:p w14:paraId="3FF5CBB7" w14:textId="7FF63A81" w:rsidR="002B59CA" w:rsidRDefault="00086DB0" w:rsidP="00086DB0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D26965">
          <w:rPr>
            <w:rStyle w:val="Hyperlink"/>
          </w:rPr>
          <w:t>https://www.starkhelpcentral.com/resource/perry-helping-perry-backpack-campaign</w:t>
        </w:r>
      </w:hyperlink>
    </w:p>
    <w:p w14:paraId="5290CA31" w14:textId="77777777" w:rsidR="00086DB0" w:rsidRDefault="00086DB0" w:rsidP="00086DB0">
      <w:pPr>
        <w:pStyle w:val="ListParagraph"/>
        <w:ind w:left="1620"/>
      </w:pPr>
    </w:p>
    <w:p w14:paraId="5394F43C" w14:textId="77777777" w:rsidR="002B59CA" w:rsidRPr="00086DB0" w:rsidRDefault="00086DB0" w:rsidP="00086DB0">
      <w:pPr>
        <w:pStyle w:val="ListParagraph"/>
        <w:numPr>
          <w:ilvl w:val="0"/>
          <w:numId w:val="10"/>
        </w:numPr>
        <w:rPr>
          <w:b/>
          <w:bCs/>
        </w:rPr>
      </w:pPr>
      <w:r w:rsidRPr="00086DB0">
        <w:rPr>
          <w:b/>
          <w:bCs/>
        </w:rPr>
        <w:t>First Christian Church – Common Goods Program (Canton, OH)</w:t>
      </w:r>
    </w:p>
    <w:p w14:paraId="013EC02D" w14:textId="77777777" w:rsidR="00086DB0" w:rsidRDefault="00086DB0" w:rsidP="00086DB0">
      <w:pPr>
        <w:pStyle w:val="ListParagraph"/>
        <w:numPr>
          <w:ilvl w:val="0"/>
          <w:numId w:val="12"/>
        </w:numPr>
      </w:pPr>
      <w:r>
        <w:t>Provides clothing and housewares for families in need</w:t>
      </w:r>
    </w:p>
    <w:p w14:paraId="146A89F3" w14:textId="70E426DC" w:rsidR="002B59CA" w:rsidRDefault="00086DB0" w:rsidP="00086DB0">
      <w:pPr>
        <w:pStyle w:val="ListParagraph"/>
        <w:numPr>
          <w:ilvl w:val="1"/>
          <w:numId w:val="12"/>
        </w:numPr>
      </w:pPr>
      <w:r>
        <w:t xml:space="preserve">Website: </w:t>
      </w:r>
      <w:hyperlink r:id="rId11" w:history="1">
        <w:r w:rsidRPr="00D26965">
          <w:rPr>
            <w:rStyle w:val="Hyperlink"/>
          </w:rPr>
          <w:t>https://www.firstchristian.com/assistance</w:t>
        </w:r>
      </w:hyperlink>
    </w:p>
    <w:p w14:paraId="5EF680A1" w14:textId="43DE75F9" w:rsidR="00086DB0" w:rsidRDefault="00086DB0" w:rsidP="00086DB0">
      <w:pPr>
        <w:pStyle w:val="ListParagraph"/>
        <w:ind w:left="1620"/>
      </w:pPr>
    </w:p>
    <w:p w14:paraId="563AF52F" w14:textId="77777777" w:rsidR="002B59CA" w:rsidRPr="00086DB0" w:rsidRDefault="00086DB0" w:rsidP="00086DB0">
      <w:pPr>
        <w:pStyle w:val="ListParagraph"/>
        <w:numPr>
          <w:ilvl w:val="0"/>
          <w:numId w:val="10"/>
        </w:numPr>
        <w:rPr>
          <w:b/>
          <w:bCs/>
        </w:rPr>
      </w:pPr>
      <w:r w:rsidRPr="00086DB0">
        <w:rPr>
          <w:b/>
          <w:bCs/>
        </w:rPr>
        <w:t>Clothed in Righteousness – Stark County</w:t>
      </w:r>
    </w:p>
    <w:p w14:paraId="1284F8D1" w14:textId="77777777" w:rsidR="00086DB0" w:rsidRDefault="00086DB0" w:rsidP="00086DB0">
      <w:pPr>
        <w:pStyle w:val="ListParagraph"/>
        <w:numPr>
          <w:ilvl w:val="0"/>
          <w:numId w:val="12"/>
        </w:numPr>
      </w:pPr>
      <w:r>
        <w:t>Offers free clothing services and emergency clothing boxes</w:t>
      </w:r>
    </w:p>
    <w:p w14:paraId="2EDCF7F9" w14:textId="04A74625" w:rsidR="002B59CA" w:rsidRDefault="00086DB0" w:rsidP="00086DB0">
      <w:pPr>
        <w:pStyle w:val="ListParagraph"/>
        <w:numPr>
          <w:ilvl w:val="1"/>
          <w:numId w:val="12"/>
        </w:numPr>
      </w:pPr>
      <w:r>
        <w:t xml:space="preserve">Website: </w:t>
      </w:r>
      <w:hyperlink r:id="rId12" w:history="1">
        <w:r w:rsidRPr="00D26965">
          <w:rPr>
            <w:rStyle w:val="Hyperlink"/>
          </w:rPr>
          <w:t>https://www.starkhelpcentral.com/resource/clothed-in-righteousness</w:t>
        </w:r>
      </w:hyperlink>
      <w:r>
        <w:t xml:space="preserve"> </w:t>
      </w:r>
    </w:p>
    <w:sectPr w:rsidR="002B59C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4C1B6C"/>
    <w:multiLevelType w:val="hybridMultilevel"/>
    <w:tmpl w:val="6E123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9F3F32"/>
    <w:multiLevelType w:val="hybridMultilevel"/>
    <w:tmpl w:val="0240D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71387D"/>
    <w:multiLevelType w:val="hybridMultilevel"/>
    <w:tmpl w:val="96BAF6DE"/>
    <w:lvl w:ilvl="0" w:tplc="DB4C75DC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685981233">
    <w:abstractNumId w:val="8"/>
  </w:num>
  <w:num w:numId="2" w16cid:durableId="478614398">
    <w:abstractNumId w:val="6"/>
  </w:num>
  <w:num w:numId="3" w16cid:durableId="216625969">
    <w:abstractNumId w:val="5"/>
  </w:num>
  <w:num w:numId="4" w16cid:durableId="1430155522">
    <w:abstractNumId w:val="4"/>
  </w:num>
  <w:num w:numId="5" w16cid:durableId="685600068">
    <w:abstractNumId w:val="7"/>
  </w:num>
  <w:num w:numId="6" w16cid:durableId="1785999208">
    <w:abstractNumId w:val="3"/>
  </w:num>
  <w:num w:numId="7" w16cid:durableId="1967615729">
    <w:abstractNumId w:val="2"/>
  </w:num>
  <w:num w:numId="8" w16cid:durableId="499927101">
    <w:abstractNumId w:val="1"/>
  </w:num>
  <w:num w:numId="9" w16cid:durableId="1895660706">
    <w:abstractNumId w:val="0"/>
  </w:num>
  <w:num w:numId="10" w16cid:durableId="508908427">
    <w:abstractNumId w:val="10"/>
  </w:num>
  <w:num w:numId="11" w16cid:durableId="1877545801">
    <w:abstractNumId w:val="9"/>
  </w:num>
  <w:num w:numId="12" w16cid:durableId="16992374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86DB0"/>
    <w:rsid w:val="0015074B"/>
    <w:rsid w:val="0029639D"/>
    <w:rsid w:val="002B59CA"/>
    <w:rsid w:val="00326F90"/>
    <w:rsid w:val="005D03C7"/>
    <w:rsid w:val="005F249F"/>
    <w:rsid w:val="00A34BDF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DDA869"/>
  <w14:defaultImageDpi w14:val="300"/>
  <w15:docId w15:val="{0D66AE54-41A1-45A8-B39A-E03A6F6D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086DB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6D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thcantonchurch.org/clothing-giveaway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tarkcf.org/the-foundation/nonprofit-directory/nonprofits/faith-community-fellowship" TargetMode="External"/><Relationship Id="rId12" Type="http://schemas.openxmlformats.org/officeDocument/2006/relationships/hyperlink" Target="https://www.starkhelpcentral.com/resource/clothed-in-righteousnes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fugeofhope.org/clothing" TargetMode="External"/><Relationship Id="rId11" Type="http://schemas.openxmlformats.org/officeDocument/2006/relationships/hyperlink" Target="https://www.firstchristian.com/assistanc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tarkhelpcentral.com/resource/perry-helping-perry-backpack-campaig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arkhelpcentral.com/resource/crossroads-umc-free-store-fresh-mark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1693</Characters>
  <Application>Microsoft Office Word</Application>
  <DocSecurity>0</DocSecurity>
  <Lines>49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2025-10-02T18:41:00Z</cp:lastPrinted>
  <dcterms:created xsi:type="dcterms:W3CDTF">2025-10-02T18:42:00Z</dcterms:created>
  <dcterms:modified xsi:type="dcterms:W3CDTF">2026-01-21T17:38:00Z</dcterms:modified>
  <cp:category/>
</cp:coreProperties>
</file>